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Sri-Guggan Scholarship Application Form</w:t>
      </w:r>
    </w:p>
    <w:p>
      <w:r>
        <w:t>(For International Students)</w:t>
        <w:br/>
      </w:r>
    </w:p>
    <w:p>
      <w:pPr>
        <w:pStyle w:val="Heading2"/>
      </w:pPr>
      <w:r>
        <w:t>Section 1: Personal Information</w:t>
      </w:r>
    </w:p>
    <w:p>
      <w:r>
        <w:t>Full Name: _______________________________</w:t>
      </w:r>
    </w:p>
    <w:p>
      <w:r>
        <w:t>Date of Birth (DD/MM/YYYY): _______________</w:t>
      </w:r>
    </w:p>
    <w:p>
      <w:r>
        <w:t>Gender: ☐ Male ☐ Female ☐ Other</w:t>
      </w:r>
    </w:p>
    <w:p>
      <w:r>
        <w:t>Marital Status: ☐ Single ☐ Married ☐ Other</w:t>
      </w:r>
    </w:p>
    <w:p>
      <w:r>
        <w:t>Nationality: _______________________________</w:t>
      </w:r>
    </w:p>
    <w:p>
      <w:r>
        <w:t>Passport Number: __________________________</w:t>
      </w:r>
    </w:p>
    <w:p>
      <w:r>
        <w:t>Contact Number: __________________________</w:t>
      </w:r>
    </w:p>
    <w:p>
      <w:r>
        <w:t>Email Address: ____________________________</w:t>
      </w:r>
    </w:p>
    <w:p>
      <w:r>
        <w:t>Permanent Address: ________________________</w:t>
      </w:r>
    </w:p>
    <w:p>
      <w:r>
        <w:t>Current Address (if different): ______________</w:t>
      </w:r>
    </w:p>
    <w:p>
      <w:pPr>
        <w:pStyle w:val="Heading2"/>
      </w:pPr>
      <w:r>
        <w:t>Section 2: Family Information</w:t>
      </w:r>
    </w:p>
    <w:p>
      <w:r>
        <w:t>Father’s Full Name: __________________________</w:t>
      </w:r>
    </w:p>
    <w:p>
      <w:r>
        <w:t>Father’s Occupation: _________________________</w:t>
      </w:r>
    </w:p>
    <w:p>
      <w:r>
        <w:t>Father’s Education: __________________________</w:t>
      </w:r>
    </w:p>
    <w:p>
      <w:r>
        <w:t>Father’s Monthly Income: _____________________</w:t>
      </w:r>
    </w:p>
    <w:p>
      <w:r>
        <w:t>Mother’s Full Name: __________________________</w:t>
      </w:r>
    </w:p>
    <w:p>
      <w:r>
        <w:t>Mother’s Occupation: _________________________</w:t>
      </w:r>
    </w:p>
    <w:p>
      <w:r>
        <w:t>Mother’s Education: __________________________</w:t>
      </w:r>
    </w:p>
    <w:p>
      <w:r>
        <w:t>Mother’s Monthly Income: _____________________</w:t>
      </w:r>
    </w:p>
    <w:p>
      <w:r>
        <w:br/>
        <w:t>Siblings (Brothers/Sisters)</w:t>
      </w:r>
    </w:p>
    <w:p>
      <w:r>
        <w:t>Name: __________________________  Age: _________  Gender: _________</w:t>
      </w:r>
    </w:p>
    <w:p>
      <w:r>
        <w:t>Education/Occupation: __________________________</w:t>
      </w:r>
    </w:p>
    <w:p>
      <w:r>
        <w:t>Monthly Income (if applicable): __________________________</w:t>
      </w:r>
    </w:p>
    <w:p>
      <w:r>
        <w:t>Repeat above fields for all siblings.</w:t>
        <w:br/>
      </w:r>
    </w:p>
    <w:p>
      <w:r>
        <w:t>Spouse’s Full Name (if applicable): __________________________</w:t>
      </w:r>
    </w:p>
    <w:p>
      <w:r>
        <w:t>Spouse’s Occupation: _________________________</w:t>
      </w:r>
    </w:p>
    <w:p>
      <w:r>
        <w:t>Spouse’s Monthly Income: _____________________</w:t>
      </w:r>
    </w:p>
    <w:p>
      <w:pPr>
        <w:pStyle w:val="Heading2"/>
      </w:pPr>
      <w:r>
        <w:t>Section 3: Academic Background</w:t>
      </w:r>
    </w:p>
    <w:p>
      <w:r>
        <w:t>Highest Qualification Completed: __________________________</w:t>
      </w:r>
    </w:p>
    <w:p>
      <w:r>
        <w:t>Institution Name: ________________________________________</w:t>
      </w:r>
    </w:p>
    <w:p>
      <w:r>
        <w:t>Years Attended: __________________</w:t>
      </w:r>
    </w:p>
    <w:p>
      <w:r>
        <w:t>Major/Field of Study: __________________</w:t>
      </w:r>
    </w:p>
    <w:p>
      <w:r>
        <w:t>GPA/Grade: __________________</w:t>
      </w:r>
    </w:p>
    <w:p>
      <w:r>
        <w:br/>
        <w:t>Current/Intended Program in Canada</w:t>
      </w:r>
    </w:p>
    <w:p>
      <w:r>
        <w:t>University/College Name: __________________________</w:t>
      </w:r>
    </w:p>
    <w:p>
      <w:r>
        <w:t>Program Name: __________________________</w:t>
      </w:r>
    </w:p>
    <w:p>
      <w:r>
        <w:t>Level: ☐ Bachelor ☐ Master ☐ PhD ☐ Other</w:t>
      </w:r>
    </w:p>
    <w:p>
      <w:r>
        <w:t>Duration: __________________________</w:t>
      </w:r>
    </w:p>
    <w:p>
      <w:r>
        <w:t>Intended Start Date: __________________________</w:t>
      </w:r>
    </w:p>
    <w:p>
      <w:pPr>
        <w:pStyle w:val="Heading2"/>
      </w:pPr>
      <w:r>
        <w:t>Section 4: Study &amp; Research Interest</w:t>
      </w:r>
    </w:p>
    <w:p>
      <w:r>
        <w:t>Chosen Field of Study in Canada: ________________________</w:t>
      </w:r>
    </w:p>
    <w:p>
      <w:r>
        <w:t>Why did you choose this field? __________________________</w:t>
      </w:r>
    </w:p>
    <w:p>
      <w:r>
        <w:t>How does this align with your career and research goals? __________________________</w:t>
      </w:r>
    </w:p>
    <w:p>
      <w:pPr>
        <w:pStyle w:val="Heading2"/>
      </w:pPr>
      <w:r>
        <w:t>Section 5: Experience &amp; Outreach</w:t>
      </w:r>
    </w:p>
    <w:p>
      <w:r>
        <w:t>Study / Research Experience (if any)</w:t>
        <w:br/>
        <w:t>Institution: ____________ Years: ____________</w:t>
        <w:br/>
        <w:t>Area/Project: __________________________</w:t>
        <w:br/>
        <w:t>Outcome (certificate, thesis, report, etc.): __________________________</w:t>
      </w:r>
    </w:p>
    <w:p>
      <w:r>
        <w:br/>
        <w:t>Employment Experience</w:t>
        <w:br/>
        <w:t>Organization: __________________________</w:t>
        <w:br/>
        <w:t>Position: __________________________</w:t>
        <w:br/>
        <w:t>Years: ____________</w:t>
        <w:br/>
        <w:t>Area of Work: __________________________</w:t>
        <w:br/>
        <w:t>Outreach/Community Impact: __________________________</w:t>
      </w:r>
    </w:p>
    <w:p>
      <w:r>
        <w:br/>
        <w:t>Volunteer Work</w:t>
        <w:br/>
        <w:t>Organization: __________________________</w:t>
        <w:br/>
        <w:t>Role: __________________________</w:t>
        <w:br/>
        <w:t>Years: ____________</w:t>
        <w:br/>
        <w:t>Description: __________________________</w:t>
      </w:r>
    </w:p>
    <w:p>
      <w:pPr>
        <w:pStyle w:val="Heading2"/>
      </w:pPr>
      <w:r>
        <w:t>Section 6: Community Impact</w:t>
      </w:r>
    </w:p>
    <w:p>
      <w:r>
        <w:t>How will your study and research benefit society at large?</w:t>
      </w:r>
    </w:p>
    <w:p>
      <w:r>
        <w:t>Before Studies: __________________________</w:t>
      </w:r>
    </w:p>
    <w:p>
      <w:r>
        <w:t>During Studies: __________________________</w:t>
      </w:r>
    </w:p>
    <w:p>
      <w:r>
        <w:t>After Studies: __________________________</w:t>
      </w:r>
    </w:p>
    <w:p>
      <w:pPr>
        <w:pStyle w:val="Heading2"/>
      </w:pPr>
      <w:r>
        <w:t>Section 7: Financial Information</w:t>
      </w:r>
    </w:p>
    <w:p>
      <w:r>
        <w:t>Applicant Employment (if applicable)</w:t>
        <w:br/>
        <w:t>Employer: __________________________</w:t>
        <w:br/>
        <w:t>Position: __________________________</w:t>
        <w:br/>
        <w:t>Monthly Income: __________________________</w:t>
      </w:r>
    </w:p>
    <w:p>
      <w:r>
        <w:br/>
        <w:t>Family Income Summary (Father, Mother, Siblings, Spouse if applicable)</w:t>
        <w:br/>
        <w:t>Total Monthly Family Income: __________________________</w:t>
      </w:r>
    </w:p>
    <w:p>
      <w:r>
        <w:br/>
        <w:t>Loan Information</w:t>
        <w:br/>
        <w:t>Do you have a student loan? ☐ Yes ☐ No</w:t>
        <w:br/>
        <w:t>If Yes, Amount: __________________________</w:t>
        <w:br/>
        <w:t>Lender: __________________________</w:t>
        <w:br/>
        <w:t>Repayment Terms: __________________________</w:t>
      </w:r>
    </w:p>
    <w:p>
      <w:r>
        <w:br/>
        <w:t>Accommodation Expenses</w:t>
        <w:br/>
        <w:t>Rent/Mortgage: __________________________</w:t>
        <w:br/>
        <w:t>Utilities (electricity, water, gas, etc.): __________________________</w:t>
        <w:br/>
        <w:t>Other Bills (internet, phone, insurance, etc.): __________________________</w:t>
      </w:r>
    </w:p>
    <w:p>
      <w:r>
        <w:br/>
        <w:t>Education-Related Expenses</w:t>
        <w:br/>
        <w:t>Books/Materials: __________________________</w:t>
        <w:br/>
        <w:t>Transportation: __________________________</w:t>
        <w:br/>
        <w:t>Other (please specify): __________________________</w:t>
      </w:r>
    </w:p>
    <w:p>
      <w:r>
        <w:br/>
        <w:t>Other Scholarships (if any)</w:t>
        <w:br/>
        <w:t>Name of Scholarship: __________________________</w:t>
        <w:br/>
        <w:t>Amount: __________________________</w:t>
        <w:br/>
        <w:t>Duration: __________________________</w:t>
      </w:r>
    </w:p>
    <w:p>
      <w:r>
        <w:br/>
        <w:t>Other Financial Support (if any)</w:t>
        <w:br/>
        <w:t>Source (e.g., relative, sponsor): __________________________</w:t>
        <w:br/>
        <w:t>Relationship: __________________________</w:t>
        <w:br/>
        <w:t>Amount: __________________________</w:t>
      </w:r>
    </w:p>
    <w:p>
      <w:pPr>
        <w:pStyle w:val="Heading2"/>
      </w:pPr>
      <w:r>
        <w:t>Section 8: Declaration</w:t>
      </w:r>
    </w:p>
    <w:p>
      <w:r>
        <w:t>I hereby declare that the information provided above is true and accurate to the best of my knowledge. I understand that providing false or misleading information may result in disqualification from the Sri-Guggan Scholarship.</w:t>
      </w:r>
    </w:p>
    <w:p>
      <w:r>
        <w:br/>
        <w:t>Signature: __________________________</w:t>
      </w:r>
    </w:p>
    <w:p>
      <w:r>
        <w:t>Date: 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